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9E53D7" w:rsidRPr="00C123B1" w:rsidRDefault="009E53D7" w:rsidP="00C123B1">
      <w:pPr>
        <w:rPr>
          <w:lang w:eastAsia="pl-PL"/>
        </w:rPr>
      </w:pPr>
    </w:p>
    <w:p w:rsidR="004D4F5A" w:rsidRDefault="00E33B11" w:rsidP="004D4F5A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ind w:left="426"/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04B7B3" wp14:editId="17085101">
                <wp:simplePos x="0" y="0"/>
                <wp:positionH relativeFrom="column">
                  <wp:posOffset>5205730</wp:posOffset>
                </wp:positionH>
                <wp:positionV relativeFrom="paragraph">
                  <wp:posOffset>545465</wp:posOffset>
                </wp:positionV>
                <wp:extent cx="885825" cy="276225"/>
                <wp:effectExtent l="0" t="0" r="28575" b="28575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6" o:spid="_x0000_s1026" style="position:absolute;margin-left:409.9pt;margin-top:42.95pt;width:69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x/DRA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" fillcolor="white [3201]" strokecolor="#9bbb59 [3206]" strokeweight="2pt"/>
            </w:pict>
          </mc:Fallback>
        </mc:AlternateContent>
      </w:r>
      <w:r w:rsidR="004D4F5A" w:rsidRPr="004D4F5A">
        <w:rPr>
          <w:noProof/>
          <w:color w:val="215868"/>
          <w:sz w:val="32"/>
          <w:szCs w:val="28"/>
        </w:rPr>
        <w:t xml:space="preserve">Zaznacz </w:t>
      </w:r>
      <w:r w:rsidR="004D4F5A" w:rsidRPr="001B1E8D">
        <w:rPr>
          <w:b/>
          <w:noProof/>
          <w:color w:val="215868"/>
          <w:sz w:val="32"/>
          <w:szCs w:val="28"/>
        </w:rPr>
        <w:t>trzy</w:t>
      </w:r>
      <w:r w:rsidR="004D4F5A" w:rsidRPr="004D4F5A">
        <w:rPr>
          <w:noProof/>
          <w:color w:val="215868"/>
          <w:sz w:val="32"/>
          <w:szCs w:val="28"/>
        </w:rPr>
        <w:t xml:space="preserve"> punkty. </w:t>
      </w:r>
      <w:r w:rsidR="004D4F5A">
        <w:rPr>
          <w:noProof/>
          <w:color w:val="215868"/>
          <w:sz w:val="32"/>
          <w:szCs w:val="28"/>
        </w:rPr>
        <w:br/>
      </w:r>
      <w:r w:rsidR="004D4F5A" w:rsidRPr="004D4F5A">
        <w:rPr>
          <w:noProof/>
          <w:color w:val="215868"/>
          <w:sz w:val="32"/>
          <w:szCs w:val="28"/>
        </w:rPr>
        <w:t xml:space="preserve">Narysuj proste przechodzące przez każde dwa punkty. </w:t>
      </w:r>
      <w:r w:rsidR="004D4F5A">
        <w:rPr>
          <w:noProof/>
          <w:color w:val="215868"/>
          <w:sz w:val="32"/>
          <w:szCs w:val="28"/>
        </w:rPr>
        <w:br/>
      </w:r>
      <w:r w:rsidR="004D4F5A" w:rsidRPr="004D4F5A">
        <w:rPr>
          <w:noProof/>
          <w:color w:val="215868"/>
          <w:sz w:val="32"/>
          <w:szCs w:val="28"/>
        </w:rPr>
        <w:t>Ile takich prostych można narysować?</w:t>
      </w:r>
      <w:r w:rsidR="004D4F5A">
        <w:rPr>
          <w:noProof/>
          <w:color w:val="215868"/>
          <w:sz w:val="32"/>
          <w:szCs w:val="28"/>
        </w:rPr>
        <w:br/>
      </w:r>
      <w:r w:rsidR="004D4F5A">
        <w:rPr>
          <w:noProof/>
          <w:color w:val="215868"/>
          <w:sz w:val="32"/>
          <w:szCs w:val="28"/>
        </w:rPr>
        <w:br/>
      </w:r>
      <w:r w:rsidR="004D4F5A">
        <w:object w:dxaOrig="6915" w:dyaOrig="27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.6pt;height:139.2pt" o:ole="">
            <v:imagedata r:id="rId9" o:title=""/>
          </v:shape>
          <o:OLEObject Type="Embed" ProgID="CorelDraw.Graphic.15" ShapeID="_x0000_i1025" DrawAspect="Content" ObjectID="_1438841525" r:id="rId10"/>
        </w:object>
      </w:r>
    </w:p>
    <w:p w:rsidR="004D4F5A" w:rsidRDefault="004D4F5A" w:rsidP="004D4F5A">
      <w:pPr>
        <w:rPr>
          <w:lang w:eastAsia="pl-PL"/>
        </w:rPr>
      </w:pPr>
    </w:p>
    <w:p w:rsidR="004D4F5A" w:rsidRPr="004D4F5A" w:rsidRDefault="004D4F5A" w:rsidP="004D4F5A">
      <w:pPr>
        <w:rPr>
          <w:lang w:eastAsia="pl-PL"/>
        </w:rPr>
      </w:pPr>
    </w:p>
    <w:p w:rsidR="004D4F5A" w:rsidRDefault="00AE5C5A" w:rsidP="004D4F5A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ind w:left="426"/>
      </w:pPr>
      <w:r>
        <w:rPr>
          <w:b/>
          <w:noProof/>
          <w:color w:val="215868"/>
          <w:sz w:val="36"/>
          <w:szCs w:val="36"/>
        </w:rPr>
        <w:drawing>
          <wp:anchor distT="0" distB="0" distL="114300" distR="114300" simplePos="0" relativeHeight="251658239" behindDoc="1" locked="0" layoutInCell="1" allowOverlap="1" wp14:anchorId="1928D727" wp14:editId="4ED2B089">
            <wp:simplePos x="0" y="0"/>
            <wp:positionH relativeFrom="column">
              <wp:posOffset>2990850</wp:posOffset>
            </wp:positionH>
            <wp:positionV relativeFrom="paragraph">
              <wp:posOffset>2928620</wp:posOffset>
            </wp:positionV>
            <wp:extent cx="2834640" cy="2202180"/>
            <wp:effectExtent l="19050" t="0" r="22860" b="712470"/>
            <wp:wrapNone/>
            <wp:docPr id="1" name="Obraz 1" descr="C:\Users\Marcin\AppData\Local\Microsoft\Windows\Temporary Internet Files\Content.IE5\PYKLJD65\MP90043932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cin\AppData\Local\Microsoft\Windows\Temporary Internet Files\Content.IE5\PYKLJD65\MP900439326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220218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1E8D"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073AA3" wp14:editId="34617095">
                <wp:simplePos x="0" y="0"/>
                <wp:positionH relativeFrom="column">
                  <wp:posOffset>5205730</wp:posOffset>
                </wp:positionH>
                <wp:positionV relativeFrom="paragraph">
                  <wp:posOffset>697230</wp:posOffset>
                </wp:positionV>
                <wp:extent cx="885825" cy="276225"/>
                <wp:effectExtent l="0" t="0" r="28575" b="28575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3" o:spid="_x0000_s1026" style="position:absolute;margin-left:409.9pt;margin-top:54.9pt;width:69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" fillcolor="white [3201]" strokecolor="#9bbb59 [3206]" strokeweight="2pt"/>
            </w:pict>
          </mc:Fallback>
        </mc:AlternateContent>
      </w:r>
      <w:r w:rsidR="004D4F5A" w:rsidRPr="004D4F5A">
        <w:rPr>
          <w:noProof/>
          <w:color w:val="215868"/>
          <w:sz w:val="32"/>
          <w:szCs w:val="28"/>
        </w:rPr>
        <w:t xml:space="preserve">Zaznacz cztery różne punkty. </w:t>
      </w:r>
      <w:r w:rsidR="004D4F5A">
        <w:rPr>
          <w:noProof/>
          <w:color w:val="215868"/>
          <w:sz w:val="32"/>
          <w:szCs w:val="28"/>
        </w:rPr>
        <w:br/>
      </w:r>
      <w:r w:rsidR="004D4F5A" w:rsidRPr="004D4F5A">
        <w:rPr>
          <w:noProof/>
          <w:color w:val="215868"/>
          <w:sz w:val="32"/>
          <w:szCs w:val="28"/>
        </w:rPr>
        <w:t>Narysuj wszystkie proste, przechodzące przez każde dwa punkty. Ile takich prostych można narysować?</w:t>
      </w:r>
      <w:r w:rsidR="004D4F5A">
        <w:rPr>
          <w:noProof/>
          <w:color w:val="215868"/>
          <w:sz w:val="32"/>
          <w:szCs w:val="28"/>
        </w:rPr>
        <w:br/>
      </w:r>
      <w:r w:rsidR="004D4F5A">
        <w:rPr>
          <w:noProof/>
          <w:color w:val="215868"/>
          <w:sz w:val="32"/>
          <w:szCs w:val="28"/>
        </w:rPr>
        <w:br/>
      </w:r>
      <w:r w:rsidR="004D4F5A">
        <w:object w:dxaOrig="6915" w:dyaOrig="2781">
          <v:shape id="_x0000_i1026" type="#_x0000_t75" style="width:345.6pt;height:139.2pt" o:ole="">
            <v:imagedata r:id="rId9" o:title=""/>
          </v:shape>
          <o:OLEObject Type="Embed" ProgID="CorelDraw.Graphic.15" ShapeID="_x0000_i1026" DrawAspect="Content" ObjectID="_1438841526" r:id="rId12"/>
        </w:object>
      </w:r>
    </w:p>
    <w:p w:rsidR="004D4F5A" w:rsidRDefault="004D4F5A">
      <w:pPr>
        <w:spacing w:after="0" w:line="240" w:lineRule="auto"/>
        <w:rPr>
          <w:lang w:eastAsia="pl-PL"/>
        </w:rPr>
      </w:pPr>
      <w:r>
        <w:rPr>
          <w:lang w:eastAsia="pl-PL"/>
        </w:rPr>
        <w:br w:type="page"/>
      </w:r>
    </w:p>
    <w:p w:rsidR="004D4F5A" w:rsidRPr="004D4F5A" w:rsidRDefault="004D4F5A" w:rsidP="004D4F5A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ind w:left="426"/>
      </w:pPr>
      <w:r w:rsidRPr="004D4F5A">
        <w:rPr>
          <w:noProof/>
          <w:color w:val="215868"/>
          <w:sz w:val="32"/>
          <w:szCs w:val="28"/>
        </w:rPr>
        <w:lastRenderedPageBreak/>
        <w:t xml:space="preserve">Wykonaj podobne ćwiczenie dla </w:t>
      </w:r>
      <w:r w:rsidRPr="001B1E8D">
        <w:rPr>
          <w:b/>
          <w:noProof/>
          <w:color w:val="215868"/>
          <w:sz w:val="32"/>
          <w:szCs w:val="28"/>
        </w:rPr>
        <w:t>5</w:t>
      </w:r>
      <w:r w:rsidRPr="004D4F5A">
        <w:rPr>
          <w:noProof/>
          <w:color w:val="215868"/>
          <w:sz w:val="32"/>
          <w:szCs w:val="28"/>
        </w:rPr>
        <w:t xml:space="preserve"> i </w:t>
      </w:r>
      <w:r w:rsidRPr="001B1E8D">
        <w:rPr>
          <w:b/>
          <w:noProof/>
          <w:color w:val="215868"/>
          <w:sz w:val="32"/>
          <w:szCs w:val="28"/>
        </w:rPr>
        <w:t>6</w:t>
      </w:r>
      <w:r w:rsidRPr="004D4F5A">
        <w:rPr>
          <w:noProof/>
          <w:color w:val="215868"/>
          <w:sz w:val="32"/>
          <w:szCs w:val="28"/>
        </w:rPr>
        <w:t xml:space="preserve"> punktów. </w:t>
      </w:r>
      <w:r>
        <w:rPr>
          <w:noProof/>
          <w:color w:val="215868"/>
          <w:sz w:val="32"/>
          <w:szCs w:val="28"/>
        </w:rPr>
        <w:br/>
      </w:r>
      <w:r w:rsidRPr="004D4F5A">
        <w:rPr>
          <w:noProof/>
          <w:color w:val="215868"/>
          <w:sz w:val="32"/>
          <w:szCs w:val="28"/>
        </w:rPr>
        <w:t>Jaką dostrzegasz prawidłowość między liczbą punktów</w:t>
      </w:r>
      <w:r>
        <w:rPr>
          <w:noProof/>
          <w:color w:val="215868"/>
          <w:sz w:val="32"/>
          <w:szCs w:val="28"/>
        </w:rPr>
        <w:t>,</w:t>
      </w:r>
      <w:r w:rsidRPr="004D4F5A">
        <w:rPr>
          <w:noProof/>
          <w:color w:val="215868"/>
          <w:sz w:val="32"/>
          <w:szCs w:val="28"/>
        </w:rPr>
        <w:t xml:space="preserve"> </w:t>
      </w:r>
      <w:r w:rsidR="001B1E8D">
        <w:rPr>
          <w:noProof/>
          <w:color w:val="215868"/>
          <w:sz w:val="32"/>
          <w:szCs w:val="28"/>
        </w:rPr>
        <w:br/>
      </w:r>
      <w:r w:rsidRPr="004D4F5A">
        <w:rPr>
          <w:noProof/>
          <w:color w:val="215868"/>
          <w:sz w:val="32"/>
          <w:szCs w:val="28"/>
        </w:rPr>
        <w:t>a liczbą narysowanych prostych w kolejnych przypadkach</w:t>
      </w:r>
      <w:r w:rsidR="001B1E8D">
        <w:rPr>
          <w:noProof/>
          <w:color w:val="215868"/>
          <w:sz w:val="32"/>
          <w:szCs w:val="28"/>
        </w:rPr>
        <w:t>?</w:t>
      </w:r>
      <w:r w:rsidR="001B1E8D">
        <w:rPr>
          <w:noProof/>
          <w:color w:val="215868"/>
          <w:sz w:val="32"/>
          <w:szCs w:val="28"/>
        </w:rPr>
        <w:br/>
      </w:r>
      <w:r w:rsidR="001B1E8D">
        <w:rPr>
          <w:noProof/>
          <w:color w:val="215868"/>
          <w:sz w:val="32"/>
          <w:szCs w:val="28"/>
        </w:rPr>
        <w:br/>
      </w:r>
      <w:r w:rsidR="001B1E8D">
        <w:object w:dxaOrig="6915" w:dyaOrig="2781">
          <v:shape id="_x0000_i1027" type="#_x0000_t75" style="width:345.6pt;height:139.2pt" o:ole="">
            <v:imagedata r:id="rId9" o:title=""/>
          </v:shape>
          <o:OLEObject Type="Embed" ProgID="CorelDraw.Graphic.15" ShapeID="_x0000_i1027" DrawAspect="Content" ObjectID="_1438841527" r:id="rId13"/>
        </w:object>
      </w:r>
      <w:r w:rsidR="001B1E8D">
        <w:br/>
      </w:r>
    </w:p>
    <w:p w:rsidR="00B30067" w:rsidRPr="00B30067" w:rsidRDefault="004D4F5A" w:rsidP="004D4F5A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ind w:left="426"/>
      </w:pPr>
      <w:r w:rsidRPr="004D4F5A">
        <w:rPr>
          <w:noProof/>
          <w:color w:val="215868"/>
          <w:sz w:val="32"/>
          <w:szCs w:val="28"/>
        </w:rPr>
        <w:t xml:space="preserve">Czy bez wykonywania rysunku pomocniczego potrafisz powiedzieć ile można narysować prostych przechodzących przez </w:t>
      </w:r>
      <w:bookmarkStart w:id="0" w:name="_GoBack"/>
      <w:r w:rsidRPr="00D20BBF">
        <w:rPr>
          <w:b/>
          <w:noProof/>
          <w:color w:val="215868"/>
          <w:sz w:val="32"/>
          <w:szCs w:val="28"/>
        </w:rPr>
        <w:t>20</w:t>
      </w:r>
      <w:bookmarkEnd w:id="0"/>
      <w:r w:rsidRPr="004D4F5A">
        <w:rPr>
          <w:noProof/>
          <w:color w:val="215868"/>
          <w:sz w:val="32"/>
          <w:szCs w:val="28"/>
        </w:rPr>
        <w:t xml:space="preserve"> punktów</w:t>
      </w:r>
      <w:r>
        <w:rPr>
          <w:noProof/>
          <w:color w:val="215868"/>
          <w:sz w:val="32"/>
          <w:szCs w:val="28"/>
        </w:rPr>
        <w:t>,</w:t>
      </w:r>
      <w:r w:rsidRPr="004D4F5A">
        <w:rPr>
          <w:noProof/>
          <w:color w:val="215868"/>
          <w:sz w:val="32"/>
          <w:szCs w:val="28"/>
        </w:rPr>
        <w:t xml:space="preserve"> </w:t>
      </w:r>
      <w:r>
        <w:rPr>
          <w:noProof/>
          <w:color w:val="215868"/>
          <w:sz w:val="32"/>
          <w:szCs w:val="28"/>
        </w:rPr>
        <w:br/>
      </w:r>
      <w:r w:rsidRPr="004D4F5A">
        <w:rPr>
          <w:noProof/>
          <w:color w:val="215868"/>
          <w:sz w:val="32"/>
          <w:szCs w:val="28"/>
        </w:rPr>
        <w:t xml:space="preserve">z których żadne </w:t>
      </w:r>
      <w:r>
        <w:rPr>
          <w:noProof/>
          <w:color w:val="215868"/>
          <w:sz w:val="32"/>
          <w:szCs w:val="28"/>
        </w:rPr>
        <w:t>trzy nie leżą na jednej prostej</w:t>
      </w:r>
      <w:r w:rsidRPr="004D4F5A">
        <w:rPr>
          <w:noProof/>
          <w:color w:val="215868"/>
          <w:sz w:val="32"/>
          <w:szCs w:val="28"/>
        </w:rPr>
        <w:t>?</w:t>
      </w:r>
    </w:p>
    <w:p w:rsidR="00E33B11" w:rsidRPr="00E33B11" w:rsidRDefault="00C039B5" w:rsidP="00E33B11">
      <w:pPr>
        <w:rPr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73093941" wp14:editId="43E655E5">
            <wp:simplePos x="0" y="0"/>
            <wp:positionH relativeFrom="margin">
              <wp:posOffset>1185545</wp:posOffset>
            </wp:positionH>
            <wp:positionV relativeFrom="margin">
              <wp:posOffset>5592445</wp:posOffset>
            </wp:positionV>
            <wp:extent cx="3657600" cy="2606040"/>
            <wp:effectExtent l="0" t="0" r="0" b="3810"/>
            <wp:wrapSquare wrapText="bothSides"/>
            <wp:docPr id="4" name="Obraz 4" descr="C:\Users\Marcin\AppData\Local\Microsoft\Windows\Temporary Internet Files\Content.IE5\UR5YJZUY\MP90034147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arcin\AppData\Local\Microsoft\Windows\Temporary Internet Files\Content.IE5\UR5YJZUY\MP900341473[1]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6060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sectPr w:rsidR="00E33B11" w:rsidRPr="00E33B11" w:rsidSect="001400E4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DA4" w:rsidRDefault="00374DA4">
      <w:pPr>
        <w:spacing w:after="0" w:line="240" w:lineRule="auto"/>
      </w:pPr>
      <w:r>
        <w:separator/>
      </w:r>
    </w:p>
  </w:endnote>
  <w:endnote w:type="continuationSeparator" w:id="0">
    <w:p w:rsidR="00374DA4" w:rsidRDefault="00374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D20BBF" w:rsidRPr="00D20BBF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D20BBF" w:rsidRPr="00D20BBF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2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DA4" w:rsidRDefault="00374DA4">
      <w:pPr>
        <w:spacing w:after="0" w:line="240" w:lineRule="auto"/>
      </w:pPr>
      <w:r>
        <w:separator/>
      </w:r>
    </w:p>
  </w:footnote>
  <w:footnote w:type="continuationSeparator" w:id="0">
    <w:p w:rsidR="00374DA4" w:rsidRDefault="00374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352E161" wp14:editId="4D9D4A56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E33B11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Proste i odcinki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E33B11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Proste i odcinki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639A813" wp14:editId="0CF1AAC9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3"/>
                      </a:lnRef>
                      <a:fillRef idx="3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" fillcolor="#506329 [1638]" strokecolor="#94b64e [3046]">
              <v:fill color2="#93b64c [3014]" rotate="t" angle="180" colors="0 #769535;52429f #9bc348;1 #9cc746" focus="100%" type="gradient">
                <o:fill v:ext="view" type="gradientUnscaled"/>
              </v:fill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BDF"/>
    <w:rsid w:val="00374DA4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523E"/>
    <w:rsid w:val="00445235"/>
    <w:rsid w:val="00456B46"/>
    <w:rsid w:val="00483427"/>
    <w:rsid w:val="0048674D"/>
    <w:rsid w:val="00494865"/>
    <w:rsid w:val="00495CF1"/>
    <w:rsid w:val="004D4F5A"/>
    <w:rsid w:val="004E612C"/>
    <w:rsid w:val="00524E3C"/>
    <w:rsid w:val="00525657"/>
    <w:rsid w:val="00526002"/>
    <w:rsid w:val="00533D49"/>
    <w:rsid w:val="00541E77"/>
    <w:rsid w:val="0056116C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55F4"/>
    <w:rsid w:val="006369DA"/>
    <w:rsid w:val="00656333"/>
    <w:rsid w:val="0066326B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E53D7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20BBF"/>
    <w:rsid w:val="00D21E13"/>
    <w:rsid w:val="00D237C0"/>
    <w:rsid w:val="00D24FA6"/>
    <w:rsid w:val="00D31626"/>
    <w:rsid w:val="00D3383F"/>
    <w:rsid w:val="00D36EC9"/>
    <w:rsid w:val="00D469F5"/>
    <w:rsid w:val="00D61106"/>
    <w:rsid w:val="00D623FB"/>
    <w:rsid w:val="00D62D67"/>
    <w:rsid w:val="00D6553D"/>
    <w:rsid w:val="00D75403"/>
    <w:rsid w:val="00D90B1D"/>
    <w:rsid w:val="00DA1DCA"/>
    <w:rsid w:val="00DB5BA6"/>
    <w:rsid w:val="00DB718D"/>
    <w:rsid w:val="00DC28F1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C015C"/>
    <w:rsid w:val="00EC4C37"/>
    <w:rsid w:val="00EC6BF1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93220"/>
    <w:rsid w:val="00FA3D50"/>
    <w:rsid w:val="00FA4804"/>
    <w:rsid w:val="00FC3E79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3.bin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F7539-3004-430E-8E04-AC55BF101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23</TotalTime>
  <Pages>2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4</cp:revision>
  <cp:lastPrinted>2013-08-16T16:41:00Z</cp:lastPrinted>
  <dcterms:created xsi:type="dcterms:W3CDTF">2013-08-23T21:24:00Z</dcterms:created>
  <dcterms:modified xsi:type="dcterms:W3CDTF">2013-08-24T07:21:00Z</dcterms:modified>
</cp:coreProperties>
</file>